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C2494" w14:textId="77777777" w:rsidR="00645BDF" w:rsidRDefault="0000000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Яблунева ненажера</w:t>
      </w:r>
    </w:p>
    <w:p w14:paraId="0C73FC83" w14:textId="77777777" w:rsidR="00645BDF" w:rsidRDefault="0000000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Завдання для виконання в середовищі табличного процесора</w:t>
      </w:r>
    </w:p>
    <w:p w14:paraId="58AAF0A6" w14:textId="77777777" w:rsidR="00645BDF" w:rsidRDefault="00645B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DEFFF3" w14:textId="77777777" w:rsidR="00645BDF" w:rsidRPr="002D574D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D574D">
        <w:rPr>
          <w:rFonts w:ascii="Times New Roman" w:hAnsi="Times New Roman" w:cs="Times New Roman"/>
          <w:i/>
          <w:iCs/>
          <w:sz w:val="28"/>
          <w:szCs w:val="28"/>
        </w:rPr>
        <w:t>Яблунева плодожерка - справжній диверсант у садах, який просвердлює вхід у яблуко і живе та у стилі "</w:t>
      </w:r>
      <w:proofErr w:type="spellStart"/>
      <w:r w:rsidRPr="002D574D">
        <w:rPr>
          <w:rFonts w:ascii="Times New Roman" w:hAnsi="Times New Roman" w:cs="Times New Roman"/>
          <w:i/>
          <w:iCs/>
          <w:sz w:val="28"/>
          <w:szCs w:val="28"/>
        </w:rPr>
        <w:t>All</w:t>
      </w:r>
      <w:proofErr w:type="spellEnd"/>
      <w:r w:rsidRPr="002D57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574D">
        <w:rPr>
          <w:rFonts w:ascii="Times New Roman" w:hAnsi="Times New Roman" w:cs="Times New Roman"/>
          <w:i/>
          <w:iCs/>
          <w:sz w:val="28"/>
          <w:szCs w:val="28"/>
        </w:rPr>
        <w:t>Inclusive</w:t>
      </w:r>
      <w:proofErr w:type="spellEnd"/>
      <w:r w:rsidRPr="002D574D">
        <w:rPr>
          <w:rFonts w:ascii="Times New Roman" w:hAnsi="Times New Roman" w:cs="Times New Roman"/>
          <w:i/>
          <w:iCs/>
          <w:sz w:val="28"/>
          <w:szCs w:val="28"/>
        </w:rPr>
        <w:t xml:space="preserve">". Навіть якщо ви знайдете ідеальне яблуко, плодожерка вже могла його таємно </w:t>
      </w:r>
      <w:proofErr w:type="spellStart"/>
      <w:r w:rsidRPr="002D574D">
        <w:rPr>
          <w:rFonts w:ascii="Times New Roman" w:hAnsi="Times New Roman" w:cs="Times New Roman"/>
          <w:i/>
          <w:iCs/>
          <w:sz w:val="28"/>
          <w:szCs w:val="28"/>
        </w:rPr>
        <w:t>продегустувати</w:t>
      </w:r>
      <w:proofErr w:type="spellEnd"/>
      <w:r w:rsidRPr="002D574D">
        <w:rPr>
          <w:rFonts w:ascii="Times New Roman" w:hAnsi="Times New Roman" w:cs="Times New Roman"/>
          <w:i/>
          <w:iCs/>
          <w:sz w:val="28"/>
          <w:szCs w:val="28"/>
        </w:rPr>
        <w:t xml:space="preserve"> зсередини. Ви надкушуєте — а там несподіваний  гість! </w:t>
      </w:r>
    </w:p>
    <w:p w14:paraId="760DD97A" w14:textId="77777777" w:rsidR="00645BDF" w:rsidRPr="002D574D" w:rsidRDefault="00645BDF" w:rsidP="002D574D">
      <w:pPr>
        <w:spacing w:line="276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C5D131C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пропонується засобами табличного процесора створити інтерактивну візуалізацію ненажерливої рухомої гусені за зразком, наданими у файлі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caterpillar.mp4</w:t>
      </w:r>
    </w:p>
    <w:p w14:paraId="4BF8EC3F" w14:textId="77777777" w:rsidR="002D574D" w:rsidRDefault="002D574D" w:rsidP="002D574D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9B2E153" w14:textId="1271196D" w:rsidR="00645BDF" w:rsidRPr="003F3DD3" w:rsidRDefault="002D574D" w:rsidP="002D574D">
      <w:pPr>
        <w:spacing w:line="276" w:lineRule="auto"/>
        <w:jc w:val="center"/>
        <w:rPr>
          <w:rFonts w:ascii="Arial" w:hAnsi="Arial" w:cs="Arial"/>
          <w:b/>
          <w:bCs/>
          <w:color w:val="5B9BD5" w:themeColor="accent1"/>
          <w:sz w:val="28"/>
          <w:szCs w:val="28"/>
        </w:rPr>
      </w:pPr>
      <w:r w:rsidRPr="003F3DD3">
        <w:rPr>
          <w:rFonts w:ascii="Arial" w:hAnsi="Arial" w:cs="Arial"/>
          <w:b/>
          <w:bCs/>
          <w:color w:val="5B9BD5" w:themeColor="accent1"/>
          <w:sz w:val="28"/>
          <w:szCs w:val="28"/>
        </w:rPr>
        <w:t>Інструкція</w:t>
      </w:r>
    </w:p>
    <w:p w14:paraId="0E7B2A49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Загальні вимоги до роботи:</w:t>
      </w:r>
    </w:p>
    <w:p w14:paraId="2611F309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завдання виконується засобами табличного процесора;</w:t>
      </w:r>
    </w:p>
    <w:p w14:paraId="19A562CF" w14:textId="5F85E361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дизайн має відповідати наданим зразкам;</w:t>
      </w:r>
    </w:p>
    <w:p w14:paraId="78CC5E10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обов’язкові об’єкти - гусінь, яблуко, трава та засіб керування;</w:t>
      </w:r>
    </w:p>
    <w:p w14:paraId="534174DC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гусінь і трава мають бути реалізовані за допомогою діаграм;</w:t>
      </w:r>
    </w:p>
    <w:p w14:paraId="112D0F3D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натиску на кнопки засобу керування гусінь переміщується у відповідному напрямку;</w:t>
      </w:r>
    </w:p>
    <w:p w14:paraId="08AE5F8B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 тільки гусінь досягає яблука - вона починає його “прогризати”;</w:t>
      </w:r>
    </w:p>
    <w:p w14:paraId="24941CCF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гусінь поступово “прогризає” яблуко до середини;</w:t>
      </w:r>
    </w:p>
    <w:p w14:paraId="6121E559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гусінь не має виповзати за межі поля, позначеного травою.</w:t>
      </w:r>
    </w:p>
    <w:p w14:paraId="6C68715A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мордочки гусені використайте файл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caterpillar-face.png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D18AB8" w14:textId="77777777" w:rsidR="00645BDF" w:rsidRDefault="00645BDF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AC3ACF4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Виконану роботу зберегти у файлі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Caterpillar.xlsx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CEED12" w14:textId="77777777" w:rsidR="00645BDF" w:rsidRDefault="00000000" w:rsidP="002D574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Використання макросів та VBA заборонено!</w:t>
      </w:r>
    </w:p>
    <w:p w14:paraId="7069C2F9" w14:textId="77777777" w:rsidR="00645BDF" w:rsidRDefault="00000000" w:rsidP="002D574D">
      <w:pPr>
        <w:ind w:firstLine="720"/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645BD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FDC99" w14:textId="77777777" w:rsidR="00B46566" w:rsidRDefault="00B46566">
      <w:r>
        <w:separator/>
      </w:r>
    </w:p>
  </w:endnote>
  <w:endnote w:type="continuationSeparator" w:id="0">
    <w:p w14:paraId="0992C077" w14:textId="77777777" w:rsidR="00B46566" w:rsidRDefault="00B4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Inconsolata">
    <w:charset w:val="00"/>
    <w:family w:val="auto"/>
    <w:pitch w:val="variable"/>
    <w:sig w:usb0="A00000FF" w:usb1="0000F9EB" w:usb2="00000020" w:usb3="00000000" w:csb0="000001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roid Sans Fallback">
    <w:altName w:val="Times New Roman"/>
    <w:charset w:val="86"/>
    <w:family w:val="auto"/>
    <w:pitch w:val="default"/>
    <w:sig w:usb0="00000000" w:usb1="00000000" w:usb2="00000036" w:usb3="00000000" w:csb0="203F01FF" w:csb1="D7FF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auto"/>
    <w:pitch w:val="default"/>
    <w:sig w:usb0="E4839EFF" w:usb1="4600FDFF" w:usb2="000030A0" w:usb3="00000584" w:csb0="600001BF" w:csb1="DFF7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61BBA" w14:textId="77777777" w:rsidR="00B46566" w:rsidRDefault="00B46566">
      <w:r>
        <w:separator/>
      </w:r>
    </w:p>
  </w:footnote>
  <w:footnote w:type="continuationSeparator" w:id="0">
    <w:p w14:paraId="25D36AE6" w14:textId="77777777" w:rsidR="00B46566" w:rsidRDefault="00B46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650795396">
    <w:abstractNumId w:val="9"/>
  </w:num>
  <w:num w:numId="2" w16cid:durableId="1420826772">
    <w:abstractNumId w:val="7"/>
  </w:num>
  <w:num w:numId="3" w16cid:durableId="1531332846">
    <w:abstractNumId w:val="6"/>
  </w:num>
  <w:num w:numId="4" w16cid:durableId="47268441">
    <w:abstractNumId w:val="5"/>
  </w:num>
  <w:num w:numId="5" w16cid:durableId="1694190730">
    <w:abstractNumId w:val="4"/>
  </w:num>
  <w:num w:numId="6" w16cid:durableId="1583373870">
    <w:abstractNumId w:val="8"/>
  </w:num>
  <w:num w:numId="7" w16cid:durableId="1103574473">
    <w:abstractNumId w:val="3"/>
  </w:num>
  <w:num w:numId="8" w16cid:durableId="1370453880">
    <w:abstractNumId w:val="2"/>
  </w:num>
  <w:num w:numId="9" w16cid:durableId="1895653589">
    <w:abstractNumId w:val="1"/>
  </w:num>
  <w:num w:numId="10" w16cid:durableId="175697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EE6044"/>
    <w:rsid w:val="002F2FBC"/>
    <w:rsid w:val="6FEE6044"/>
    <w:rsid w:val="9557BDA2"/>
    <w:rsid w:val="9FF495E0"/>
    <w:rsid w:val="AF9FC330"/>
    <w:rsid w:val="B5F7F00F"/>
    <w:rsid w:val="BF35A31F"/>
    <w:rsid w:val="BFB07A06"/>
    <w:rsid w:val="BFB8916C"/>
    <w:rsid w:val="DB7B3A03"/>
    <w:rsid w:val="DDFEC4B0"/>
    <w:rsid w:val="DDFFF3B8"/>
    <w:rsid w:val="DFBDFACF"/>
    <w:rsid w:val="FAF589E5"/>
    <w:rsid w:val="FAFE9E17"/>
    <w:rsid w:val="FB6FA292"/>
    <w:rsid w:val="FBF30251"/>
    <w:rsid w:val="FBFBAF16"/>
    <w:rsid w:val="FDD74996"/>
    <w:rsid w:val="FEAD6725"/>
    <w:rsid w:val="FF256FC2"/>
    <w:rsid w:val="FFFB66E7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2D574D"/>
    <w:rsid w:val="0033518C"/>
    <w:rsid w:val="003437C2"/>
    <w:rsid w:val="00377186"/>
    <w:rsid w:val="003A1C03"/>
    <w:rsid w:val="003F3DD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45BDF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25E2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46566"/>
    <w:rsid w:val="00B5208C"/>
    <w:rsid w:val="00B721CA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0FF3652"/>
    <w:rsid w:val="37FB56A4"/>
    <w:rsid w:val="3A2EB681"/>
    <w:rsid w:val="3B7FB912"/>
    <w:rsid w:val="47B57B14"/>
    <w:rsid w:val="4ECF1B8E"/>
    <w:rsid w:val="5AF70FD2"/>
    <w:rsid w:val="5BBDC5E3"/>
    <w:rsid w:val="5CDF8114"/>
    <w:rsid w:val="64BF74B6"/>
    <w:rsid w:val="6B7FA9E5"/>
    <w:rsid w:val="6BD3A680"/>
    <w:rsid w:val="6FEE6044"/>
    <w:rsid w:val="727792B7"/>
    <w:rsid w:val="736F2FE8"/>
    <w:rsid w:val="75D5D756"/>
    <w:rsid w:val="779F4980"/>
    <w:rsid w:val="7B7981AB"/>
    <w:rsid w:val="7CED2D1D"/>
    <w:rsid w:val="7D33D425"/>
    <w:rsid w:val="7EDF3CA0"/>
    <w:rsid w:val="7EFF9630"/>
    <w:rsid w:val="7F7FC830"/>
    <w:rsid w:val="7FF7CF3B"/>
    <w:rsid w:val="7FFF9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E4CB1C"/>
  <w15:docId w15:val="{3FB17DE3-328F-4C60-9CC1-A419C5BE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1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uiPriority="1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a1">
    <w:name w:val="Normal"/>
    <w:qFormat/>
    <w:pPr>
      <w:widowControl w:val="0"/>
      <w:autoSpaceDE w:val="0"/>
      <w:autoSpaceDN w:val="0"/>
    </w:pPr>
    <w:rPr>
      <w:rFonts w:ascii="Roboto" w:eastAsia="Cambria" w:hAnsi="Roboto" w:cs="Cambria"/>
      <w:sz w:val="24"/>
    </w:rPr>
  </w:style>
  <w:style w:type="paragraph" w:styleId="1">
    <w:name w:val="heading 1"/>
    <w:basedOn w:val="a1"/>
    <w:next w:val="a2"/>
    <w:qFormat/>
    <w:pPr>
      <w:spacing w:afterLines="150" w:after="150"/>
      <w:outlineLvl w:val="0"/>
    </w:pPr>
    <w:rPr>
      <w:rFonts w:eastAsia="SimSun" w:cs="Times New Roman"/>
      <w:b/>
      <w:bCs/>
      <w:kern w:val="44"/>
      <w:sz w:val="44"/>
      <w:szCs w:val="48"/>
      <w:lang w:val="en-US" w:eastAsia="zh-CN"/>
    </w:rPr>
  </w:style>
  <w:style w:type="paragraph" w:styleId="21">
    <w:name w:val="heading 2"/>
    <w:basedOn w:val="a1"/>
    <w:next w:val="a2"/>
    <w:semiHidden/>
    <w:unhideWhenUsed/>
    <w:qFormat/>
    <w:pPr>
      <w:widowControl/>
      <w:suppressAutoHyphens/>
      <w:spacing w:beforeAutospacing="1" w:after="240" w:afterAutospacing="1"/>
      <w:outlineLvl w:val="1"/>
    </w:pPr>
    <w:rPr>
      <w:rFonts w:eastAsia="SimSun" w:cs="Roboto"/>
      <w:b/>
      <w:bCs/>
      <w:sz w:val="36"/>
      <w:szCs w:val="36"/>
      <w:lang w:val="en-US" w:eastAsia="zh-CN"/>
    </w:rPr>
  </w:style>
  <w:style w:type="paragraph" w:styleId="31">
    <w:name w:val="heading 3"/>
    <w:next w:val="a2"/>
    <w:link w:val="32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41">
    <w:name w:val="heading 4"/>
    <w:basedOn w:val="a1"/>
    <w:next w:val="a1"/>
    <w:semiHidden/>
    <w:unhideWhenUsed/>
    <w:qFormat/>
    <w:pPr>
      <w:keepNext/>
      <w:keepLines/>
      <w:spacing w:before="280" w:after="290" w:line="376" w:lineRule="auto"/>
      <w:outlineLvl w:val="3"/>
    </w:pPr>
    <w:rPr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pPr>
      <w:keepNext/>
      <w:keepLines/>
      <w:spacing w:before="280" w:after="290" w:line="376" w:lineRule="auto"/>
      <w:outlineLvl w:val="4"/>
    </w:pPr>
    <w:rPr>
      <w:bCs/>
      <w:sz w:val="28"/>
      <w:szCs w:val="28"/>
    </w:rPr>
  </w:style>
  <w:style w:type="paragraph" w:styleId="6">
    <w:name w:val="heading 6"/>
    <w:basedOn w:val="a1"/>
    <w:next w:val="a1"/>
    <w:semiHidden/>
    <w:unhideWhenUsed/>
    <w:qFormat/>
    <w:pPr>
      <w:keepNext/>
      <w:keepLines/>
      <w:spacing w:before="240" w:after="64" w:line="320" w:lineRule="auto"/>
      <w:outlineLvl w:val="5"/>
    </w:pPr>
    <w:rPr>
      <w:bCs/>
      <w:szCs w:val="24"/>
    </w:rPr>
  </w:style>
  <w:style w:type="paragraph" w:styleId="7">
    <w:name w:val="heading 7"/>
    <w:basedOn w:val="a1"/>
    <w:next w:val="a1"/>
    <w:semiHidden/>
    <w:unhideWhenUsed/>
    <w:qFormat/>
    <w:pPr>
      <w:keepNext/>
      <w:keepLines/>
      <w:spacing w:before="240" w:after="64" w:line="320" w:lineRule="auto"/>
      <w:outlineLvl w:val="6"/>
    </w:pPr>
    <w:rPr>
      <w:bCs/>
      <w:szCs w:val="24"/>
    </w:rPr>
  </w:style>
  <w:style w:type="paragraph" w:styleId="8">
    <w:name w:val="heading 8"/>
    <w:basedOn w:val="a1"/>
    <w:next w:val="a1"/>
    <w:semiHidden/>
    <w:unhideWhenUsed/>
    <w:qFormat/>
    <w:pPr>
      <w:keepNext/>
      <w:keepLines/>
      <w:spacing w:before="240" w:after="64" w:line="320" w:lineRule="auto"/>
      <w:outlineLvl w:val="7"/>
    </w:pPr>
    <w:rPr>
      <w:szCs w:val="24"/>
    </w:rPr>
  </w:style>
  <w:style w:type="paragraph" w:styleId="9">
    <w:name w:val="heading 9"/>
    <w:basedOn w:val="a1"/>
    <w:next w:val="a1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qFormat/>
    <w:rPr>
      <w:rFonts w:eastAsia="Microsoft Sans Serif" w:cs="Microsoft Sans Serif"/>
      <w:szCs w:val="24"/>
      <w:lang w:eastAsia="en-US"/>
    </w:rPr>
  </w:style>
  <w:style w:type="paragraph" w:styleId="a6">
    <w:name w:val="Balloon Text"/>
    <w:basedOn w:val="a1"/>
    <w:qFormat/>
    <w:rPr>
      <w:sz w:val="16"/>
      <w:szCs w:val="16"/>
    </w:rPr>
  </w:style>
  <w:style w:type="paragraph" w:styleId="a7">
    <w:name w:val="Block Text"/>
    <w:basedOn w:val="a1"/>
    <w:qFormat/>
    <w:pPr>
      <w:spacing w:after="120"/>
      <w:ind w:leftChars="700" w:left="1440" w:rightChars="700" w:right="1440"/>
    </w:pPr>
  </w:style>
  <w:style w:type="paragraph" w:styleId="22">
    <w:name w:val="Body Text 2"/>
    <w:basedOn w:val="a1"/>
    <w:qFormat/>
    <w:pPr>
      <w:spacing w:after="120" w:line="480" w:lineRule="auto"/>
    </w:pPr>
  </w:style>
  <w:style w:type="paragraph" w:styleId="33">
    <w:name w:val="Body Text 3"/>
    <w:basedOn w:val="a1"/>
    <w:qFormat/>
    <w:pPr>
      <w:spacing w:after="120"/>
    </w:pPr>
    <w:rPr>
      <w:sz w:val="16"/>
      <w:szCs w:val="16"/>
    </w:rPr>
  </w:style>
  <w:style w:type="paragraph" w:styleId="a8">
    <w:name w:val="Body Text First Indent"/>
    <w:basedOn w:val="a2"/>
    <w:qFormat/>
    <w:pPr>
      <w:ind w:firstLineChars="100" w:firstLine="420"/>
    </w:pPr>
  </w:style>
  <w:style w:type="paragraph" w:styleId="a9">
    <w:name w:val="Body Text Indent"/>
    <w:basedOn w:val="a1"/>
    <w:qFormat/>
    <w:pPr>
      <w:spacing w:after="120"/>
      <w:ind w:leftChars="200" w:left="420"/>
    </w:pPr>
  </w:style>
  <w:style w:type="paragraph" w:styleId="23">
    <w:name w:val="Body Text First Indent 2"/>
    <w:basedOn w:val="a9"/>
    <w:qFormat/>
    <w:pPr>
      <w:ind w:firstLineChars="200" w:firstLine="420"/>
    </w:pPr>
  </w:style>
  <w:style w:type="paragraph" w:styleId="24">
    <w:name w:val="Body Text Indent 2"/>
    <w:basedOn w:val="a1"/>
    <w:qFormat/>
    <w:pPr>
      <w:spacing w:after="120" w:line="480" w:lineRule="auto"/>
      <w:ind w:leftChars="200" w:left="420"/>
    </w:pPr>
  </w:style>
  <w:style w:type="paragraph" w:styleId="34">
    <w:name w:val="Body Text Indent 3"/>
    <w:basedOn w:val="a1"/>
    <w:qFormat/>
    <w:pPr>
      <w:spacing w:after="120"/>
      <w:ind w:leftChars="200" w:left="420"/>
    </w:pPr>
    <w:rPr>
      <w:sz w:val="16"/>
      <w:szCs w:val="16"/>
    </w:rPr>
  </w:style>
  <w:style w:type="paragraph" w:styleId="aa">
    <w:name w:val="caption"/>
    <w:basedOn w:val="a1"/>
    <w:next w:val="a1"/>
    <w:semiHidden/>
    <w:unhideWhenUsed/>
    <w:qFormat/>
    <w:rPr>
      <w:rFonts w:ascii="Arial" w:eastAsia="SimHei" w:hAnsi="Arial" w:cs="Arial"/>
      <w:sz w:val="20"/>
    </w:rPr>
  </w:style>
  <w:style w:type="paragraph" w:styleId="ab">
    <w:name w:val="Closing"/>
    <w:basedOn w:val="a1"/>
    <w:qFormat/>
    <w:pPr>
      <w:ind w:leftChars="2100" w:left="100"/>
    </w:pPr>
  </w:style>
  <w:style w:type="character" w:styleId="ac">
    <w:name w:val="annotation reference"/>
    <w:basedOn w:val="a3"/>
    <w:qFormat/>
    <w:rPr>
      <w:sz w:val="21"/>
      <w:szCs w:val="21"/>
    </w:rPr>
  </w:style>
  <w:style w:type="paragraph" w:styleId="ad">
    <w:name w:val="annotation text"/>
    <w:basedOn w:val="a1"/>
    <w:qFormat/>
  </w:style>
  <w:style w:type="paragraph" w:styleId="ae">
    <w:name w:val="annotation subject"/>
    <w:basedOn w:val="ad"/>
    <w:next w:val="ad"/>
    <w:qFormat/>
    <w:rPr>
      <w:bCs/>
    </w:rPr>
  </w:style>
  <w:style w:type="paragraph" w:styleId="af">
    <w:name w:val="Date"/>
    <w:basedOn w:val="a1"/>
    <w:next w:val="a1"/>
    <w:qFormat/>
    <w:pPr>
      <w:ind w:leftChars="2500" w:left="100"/>
    </w:pPr>
  </w:style>
  <w:style w:type="paragraph" w:styleId="af0">
    <w:name w:val="Document Map"/>
    <w:basedOn w:val="a1"/>
    <w:qFormat/>
    <w:pPr>
      <w:shd w:val="clear" w:color="auto" w:fill="000080"/>
    </w:pPr>
  </w:style>
  <w:style w:type="paragraph" w:styleId="af1">
    <w:name w:val="E-mail Signature"/>
    <w:basedOn w:val="a1"/>
    <w:qFormat/>
  </w:style>
  <w:style w:type="character" w:styleId="af2">
    <w:name w:val="Emphasis"/>
    <w:basedOn w:val="a3"/>
    <w:qFormat/>
    <w:rPr>
      <w:i/>
      <w:iCs/>
    </w:rPr>
  </w:style>
  <w:style w:type="character" w:styleId="af3">
    <w:name w:val="endnote reference"/>
    <w:basedOn w:val="a3"/>
    <w:qFormat/>
    <w:rPr>
      <w:vertAlign w:val="superscript"/>
    </w:rPr>
  </w:style>
  <w:style w:type="paragraph" w:styleId="af4">
    <w:name w:val="endnote text"/>
    <w:basedOn w:val="a1"/>
    <w:qFormat/>
    <w:pPr>
      <w:snapToGrid w:val="0"/>
    </w:pPr>
  </w:style>
  <w:style w:type="paragraph" w:styleId="af5">
    <w:name w:val="envelope address"/>
    <w:basedOn w:val="a1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Cs w:val="24"/>
    </w:rPr>
  </w:style>
  <w:style w:type="paragraph" w:styleId="25">
    <w:name w:val="envelope return"/>
    <w:basedOn w:val="a1"/>
    <w:qFormat/>
    <w:pPr>
      <w:snapToGrid w:val="0"/>
    </w:pPr>
    <w:rPr>
      <w:rFonts w:ascii="Arial" w:hAnsi="Arial" w:cs="Arial"/>
    </w:rPr>
  </w:style>
  <w:style w:type="character" w:styleId="af6">
    <w:name w:val="FollowedHyperlink"/>
    <w:basedOn w:val="a3"/>
    <w:qFormat/>
    <w:rPr>
      <w:color w:val="800080"/>
      <w:u w:val="single"/>
    </w:rPr>
  </w:style>
  <w:style w:type="paragraph" w:styleId="af7">
    <w:name w:val="footer"/>
    <w:basedOn w:val="a1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f8">
    <w:name w:val="footnote reference"/>
    <w:basedOn w:val="a3"/>
    <w:qFormat/>
    <w:rPr>
      <w:vertAlign w:val="superscript"/>
    </w:rPr>
  </w:style>
  <w:style w:type="paragraph" w:styleId="af9">
    <w:name w:val="footnote text"/>
    <w:basedOn w:val="a1"/>
    <w:qFormat/>
    <w:pPr>
      <w:snapToGrid w:val="0"/>
    </w:pPr>
    <w:rPr>
      <w:sz w:val="18"/>
      <w:szCs w:val="18"/>
    </w:rPr>
  </w:style>
  <w:style w:type="paragraph" w:styleId="afa">
    <w:name w:val="header"/>
    <w:basedOn w:val="a1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">
    <w:name w:val="HTML Acronym"/>
    <w:basedOn w:val="a3"/>
    <w:qFormat/>
  </w:style>
  <w:style w:type="paragraph" w:styleId="HTML0">
    <w:name w:val="HTML Address"/>
    <w:basedOn w:val="a1"/>
    <w:qFormat/>
    <w:rPr>
      <w:i/>
      <w:iCs/>
    </w:rPr>
  </w:style>
  <w:style w:type="character" w:styleId="HTML1">
    <w:name w:val="HTML Cite"/>
    <w:basedOn w:val="a3"/>
    <w:qFormat/>
    <w:rPr>
      <w:i/>
      <w:iCs/>
    </w:rPr>
  </w:style>
  <w:style w:type="character" w:styleId="HTML2">
    <w:name w:val="HTML Code"/>
    <w:basedOn w:val="a3"/>
    <w:qFormat/>
    <w:rPr>
      <w:rFonts w:ascii="Inconsolata" w:eastAsia="Inconsolata" w:hAnsi="Inconsolata" w:cs="Inconsolata"/>
      <w:b/>
      <w:bCs/>
      <w:sz w:val="24"/>
      <w:szCs w:val="24"/>
    </w:rPr>
  </w:style>
  <w:style w:type="character" w:styleId="HTML3">
    <w:name w:val="HTML Definition"/>
    <w:basedOn w:val="a3"/>
    <w:qFormat/>
    <w:rPr>
      <w:i/>
      <w:iCs/>
    </w:rPr>
  </w:style>
  <w:style w:type="character" w:styleId="HTML4">
    <w:name w:val="HTML Keyboard"/>
    <w:basedOn w:val="a3"/>
    <w:qFormat/>
    <w:rPr>
      <w:rFonts w:ascii="Courier New" w:hAnsi="Courier New" w:cs="Courier New"/>
      <w:sz w:val="20"/>
      <w:szCs w:val="20"/>
    </w:rPr>
  </w:style>
  <w:style w:type="paragraph" w:styleId="HTML5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eastAsia="Droid Sans Fallback" w:hAnsi="Consolas"/>
      <w:b/>
      <w:sz w:val="24"/>
      <w:szCs w:val="24"/>
      <w:lang w:val="en-US" w:eastAsia="zh-CN"/>
    </w:rPr>
  </w:style>
  <w:style w:type="character" w:styleId="HTML6">
    <w:name w:val="HTML Sample"/>
    <w:basedOn w:val="a3"/>
    <w:qFormat/>
    <w:rPr>
      <w:rFonts w:ascii="Courier New" w:hAnsi="Courier New" w:cs="Courier New"/>
    </w:rPr>
  </w:style>
  <w:style w:type="character" w:styleId="HTML7">
    <w:name w:val="HTML Typewriter"/>
    <w:basedOn w:val="a3"/>
    <w:qFormat/>
    <w:rPr>
      <w:rFonts w:ascii="Courier New" w:hAnsi="Courier New" w:cs="Courier New"/>
      <w:sz w:val="20"/>
      <w:szCs w:val="20"/>
    </w:rPr>
  </w:style>
  <w:style w:type="character" w:styleId="HTML8">
    <w:name w:val="HTML Variable"/>
    <w:basedOn w:val="a3"/>
    <w:qFormat/>
    <w:rPr>
      <w:i/>
      <w:iCs/>
    </w:rPr>
  </w:style>
  <w:style w:type="character" w:styleId="afb">
    <w:name w:val="Hyperlink"/>
    <w:basedOn w:val="a3"/>
    <w:qFormat/>
    <w:rPr>
      <w:color w:val="0000FF"/>
      <w:u w:val="single"/>
    </w:rPr>
  </w:style>
  <w:style w:type="paragraph" w:styleId="10">
    <w:name w:val="index 1"/>
    <w:basedOn w:val="a1"/>
    <w:next w:val="a1"/>
    <w:qFormat/>
  </w:style>
  <w:style w:type="paragraph" w:styleId="26">
    <w:name w:val="index 2"/>
    <w:basedOn w:val="a1"/>
    <w:next w:val="a1"/>
    <w:qFormat/>
    <w:pPr>
      <w:ind w:leftChars="200" w:left="200"/>
    </w:pPr>
  </w:style>
  <w:style w:type="paragraph" w:styleId="35">
    <w:name w:val="index 3"/>
    <w:basedOn w:val="a1"/>
    <w:next w:val="a1"/>
    <w:qFormat/>
    <w:pPr>
      <w:ind w:leftChars="400" w:left="400"/>
    </w:pPr>
  </w:style>
  <w:style w:type="paragraph" w:styleId="42">
    <w:name w:val="index 4"/>
    <w:basedOn w:val="a1"/>
    <w:next w:val="a1"/>
    <w:qFormat/>
    <w:pPr>
      <w:ind w:leftChars="600" w:left="600"/>
    </w:pPr>
  </w:style>
  <w:style w:type="paragraph" w:styleId="52">
    <w:name w:val="index 5"/>
    <w:basedOn w:val="a1"/>
    <w:next w:val="a1"/>
    <w:qFormat/>
    <w:pPr>
      <w:ind w:leftChars="800" w:left="800"/>
    </w:pPr>
  </w:style>
  <w:style w:type="paragraph" w:styleId="60">
    <w:name w:val="index 6"/>
    <w:basedOn w:val="a1"/>
    <w:next w:val="a1"/>
    <w:qFormat/>
    <w:pPr>
      <w:ind w:leftChars="1000" w:left="1000"/>
    </w:pPr>
  </w:style>
  <w:style w:type="paragraph" w:styleId="70">
    <w:name w:val="index 7"/>
    <w:basedOn w:val="a1"/>
    <w:next w:val="a1"/>
    <w:qFormat/>
    <w:pPr>
      <w:ind w:leftChars="1200" w:left="1200"/>
    </w:pPr>
  </w:style>
  <w:style w:type="paragraph" w:styleId="80">
    <w:name w:val="index 8"/>
    <w:basedOn w:val="a1"/>
    <w:next w:val="a1"/>
    <w:qFormat/>
    <w:pPr>
      <w:ind w:leftChars="1400" w:left="1400"/>
    </w:pPr>
  </w:style>
  <w:style w:type="paragraph" w:styleId="90">
    <w:name w:val="index 9"/>
    <w:basedOn w:val="a1"/>
    <w:next w:val="a1"/>
    <w:qFormat/>
    <w:pPr>
      <w:ind w:leftChars="1600" w:left="1600"/>
    </w:pPr>
  </w:style>
  <w:style w:type="paragraph" w:styleId="afc">
    <w:name w:val="index heading"/>
    <w:basedOn w:val="a1"/>
    <w:next w:val="10"/>
    <w:qFormat/>
    <w:rPr>
      <w:rFonts w:ascii="Arial" w:hAnsi="Arial" w:cs="Arial"/>
      <w:bCs/>
    </w:rPr>
  </w:style>
  <w:style w:type="character" w:styleId="afd">
    <w:name w:val="line number"/>
    <w:basedOn w:val="a3"/>
    <w:qFormat/>
  </w:style>
  <w:style w:type="paragraph" w:styleId="afe">
    <w:name w:val="List"/>
    <w:basedOn w:val="a1"/>
    <w:qFormat/>
    <w:pPr>
      <w:ind w:left="200" w:hangingChars="200" w:hanging="200"/>
    </w:pPr>
  </w:style>
  <w:style w:type="paragraph" w:styleId="27">
    <w:name w:val="List 2"/>
    <w:basedOn w:val="a1"/>
    <w:qFormat/>
    <w:pPr>
      <w:ind w:leftChars="200" w:left="100" w:hangingChars="200" w:hanging="200"/>
    </w:pPr>
  </w:style>
  <w:style w:type="paragraph" w:styleId="36">
    <w:name w:val="List 3"/>
    <w:basedOn w:val="a1"/>
    <w:qFormat/>
    <w:pPr>
      <w:ind w:leftChars="400" w:left="100" w:hangingChars="200" w:hanging="200"/>
    </w:pPr>
  </w:style>
  <w:style w:type="paragraph" w:styleId="43">
    <w:name w:val="List 4"/>
    <w:basedOn w:val="a1"/>
    <w:qFormat/>
    <w:pPr>
      <w:ind w:leftChars="600" w:left="100" w:hangingChars="200" w:hanging="200"/>
    </w:pPr>
  </w:style>
  <w:style w:type="paragraph" w:styleId="53">
    <w:name w:val="List 5"/>
    <w:basedOn w:val="a1"/>
    <w:qFormat/>
    <w:pPr>
      <w:ind w:leftChars="800" w:left="100" w:hangingChars="200" w:hanging="200"/>
    </w:pPr>
  </w:style>
  <w:style w:type="paragraph" w:styleId="a0">
    <w:name w:val="List Bullet"/>
    <w:basedOn w:val="a1"/>
    <w:qFormat/>
    <w:pPr>
      <w:numPr>
        <w:numId w:val="1"/>
      </w:numPr>
    </w:pPr>
  </w:style>
  <w:style w:type="paragraph" w:styleId="20">
    <w:name w:val="List Bullet 2"/>
    <w:basedOn w:val="a1"/>
    <w:qFormat/>
    <w:pPr>
      <w:numPr>
        <w:numId w:val="2"/>
      </w:numPr>
    </w:pPr>
  </w:style>
  <w:style w:type="paragraph" w:styleId="30">
    <w:name w:val="List Bullet 3"/>
    <w:basedOn w:val="a1"/>
    <w:qFormat/>
    <w:pPr>
      <w:numPr>
        <w:numId w:val="3"/>
      </w:numPr>
    </w:pPr>
  </w:style>
  <w:style w:type="paragraph" w:styleId="40">
    <w:name w:val="List Bullet 4"/>
    <w:basedOn w:val="a1"/>
    <w:qFormat/>
    <w:pPr>
      <w:numPr>
        <w:numId w:val="4"/>
      </w:numPr>
    </w:pPr>
  </w:style>
  <w:style w:type="paragraph" w:styleId="50">
    <w:name w:val="List Bullet 5"/>
    <w:basedOn w:val="a1"/>
    <w:qFormat/>
    <w:pPr>
      <w:numPr>
        <w:numId w:val="5"/>
      </w:numPr>
    </w:pPr>
  </w:style>
  <w:style w:type="paragraph" w:styleId="aff">
    <w:name w:val="List Continue"/>
    <w:basedOn w:val="a1"/>
    <w:qFormat/>
    <w:pPr>
      <w:spacing w:after="120"/>
      <w:ind w:leftChars="200" w:left="420"/>
    </w:pPr>
  </w:style>
  <w:style w:type="paragraph" w:styleId="28">
    <w:name w:val="List Continue 2"/>
    <w:basedOn w:val="a1"/>
    <w:qFormat/>
    <w:pPr>
      <w:spacing w:after="120"/>
      <w:ind w:leftChars="400" w:left="840"/>
    </w:pPr>
  </w:style>
  <w:style w:type="paragraph" w:styleId="37">
    <w:name w:val="List Continue 3"/>
    <w:basedOn w:val="a1"/>
    <w:qFormat/>
    <w:pPr>
      <w:spacing w:after="120"/>
      <w:ind w:leftChars="600" w:left="1260"/>
    </w:pPr>
  </w:style>
  <w:style w:type="paragraph" w:styleId="44">
    <w:name w:val="List Continue 4"/>
    <w:basedOn w:val="a1"/>
    <w:qFormat/>
    <w:pPr>
      <w:spacing w:after="120"/>
      <w:ind w:leftChars="800" w:left="1680"/>
    </w:pPr>
  </w:style>
  <w:style w:type="paragraph" w:styleId="54">
    <w:name w:val="List Continue 5"/>
    <w:basedOn w:val="a1"/>
    <w:qFormat/>
    <w:pPr>
      <w:spacing w:after="120"/>
      <w:ind w:leftChars="1000" w:left="2100"/>
    </w:pPr>
  </w:style>
  <w:style w:type="paragraph" w:styleId="a">
    <w:name w:val="List Number"/>
    <w:basedOn w:val="a1"/>
    <w:qFormat/>
    <w:pPr>
      <w:numPr>
        <w:numId w:val="6"/>
      </w:numPr>
    </w:pPr>
  </w:style>
  <w:style w:type="paragraph" w:styleId="2">
    <w:name w:val="List Number 2"/>
    <w:basedOn w:val="a1"/>
    <w:qFormat/>
    <w:pPr>
      <w:numPr>
        <w:numId w:val="7"/>
      </w:numPr>
    </w:pPr>
  </w:style>
  <w:style w:type="paragraph" w:styleId="3">
    <w:name w:val="List Number 3"/>
    <w:basedOn w:val="a1"/>
    <w:qFormat/>
    <w:pPr>
      <w:numPr>
        <w:numId w:val="8"/>
      </w:numPr>
    </w:pPr>
  </w:style>
  <w:style w:type="paragraph" w:styleId="4">
    <w:name w:val="List Number 4"/>
    <w:basedOn w:val="a1"/>
    <w:qFormat/>
    <w:pPr>
      <w:numPr>
        <w:numId w:val="9"/>
      </w:numPr>
    </w:pPr>
  </w:style>
  <w:style w:type="paragraph" w:styleId="5">
    <w:name w:val="List Number 5"/>
    <w:basedOn w:val="a1"/>
    <w:qFormat/>
    <w:pPr>
      <w:numPr>
        <w:numId w:val="10"/>
      </w:numPr>
    </w:pPr>
  </w:style>
  <w:style w:type="paragraph" w:styleId="aff0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aff1">
    <w:name w:val="Message Header"/>
    <w:basedOn w:val="a1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Cs w:val="24"/>
    </w:rPr>
  </w:style>
  <w:style w:type="paragraph" w:styleId="aff2">
    <w:name w:val="Normal (Web)"/>
    <w:qFormat/>
    <w:pPr>
      <w:spacing w:beforeAutospacing="1" w:afterAutospacing="1"/>
    </w:pPr>
    <w:rPr>
      <w:rFonts w:ascii="Roboto" w:hAnsi="Roboto"/>
      <w:sz w:val="24"/>
      <w:szCs w:val="24"/>
      <w:lang w:val="en-US" w:eastAsia="zh-CN"/>
    </w:rPr>
  </w:style>
  <w:style w:type="paragraph" w:styleId="aff3">
    <w:name w:val="Normal Indent"/>
    <w:basedOn w:val="a1"/>
    <w:qFormat/>
    <w:pPr>
      <w:ind w:firstLineChars="200" w:firstLine="420"/>
    </w:pPr>
  </w:style>
  <w:style w:type="paragraph" w:styleId="aff4">
    <w:name w:val="Note Heading"/>
    <w:basedOn w:val="a1"/>
    <w:next w:val="a1"/>
    <w:qFormat/>
    <w:pPr>
      <w:jc w:val="center"/>
    </w:pPr>
  </w:style>
  <w:style w:type="character" w:styleId="aff5">
    <w:name w:val="page number"/>
    <w:basedOn w:val="a3"/>
    <w:qFormat/>
  </w:style>
  <w:style w:type="paragraph" w:styleId="aff6">
    <w:name w:val="Plain Text"/>
    <w:basedOn w:val="a1"/>
    <w:qFormat/>
    <w:rPr>
      <w:rFonts w:ascii="SimSun" w:hAnsi="Courier New" w:cs="Courier New"/>
      <w:szCs w:val="21"/>
    </w:rPr>
  </w:style>
  <w:style w:type="paragraph" w:styleId="aff7">
    <w:name w:val="Salutation"/>
    <w:basedOn w:val="a1"/>
    <w:next w:val="a1"/>
    <w:qFormat/>
  </w:style>
  <w:style w:type="paragraph" w:styleId="aff8">
    <w:name w:val="Signature"/>
    <w:basedOn w:val="a1"/>
    <w:qFormat/>
    <w:pPr>
      <w:ind w:leftChars="2100" w:left="100"/>
    </w:pPr>
  </w:style>
  <w:style w:type="character" w:styleId="aff9">
    <w:name w:val="Strong"/>
    <w:basedOn w:val="a3"/>
    <w:qFormat/>
    <w:rPr>
      <w:b/>
      <w:bCs/>
    </w:rPr>
  </w:style>
  <w:style w:type="paragraph" w:styleId="affa">
    <w:name w:val="Subtitle"/>
    <w:basedOn w:val="a1"/>
    <w:qFormat/>
    <w:pPr>
      <w:spacing w:before="240" w:after="60" w:line="312" w:lineRule="auto"/>
      <w:jc w:val="center"/>
      <w:outlineLvl w:val="1"/>
    </w:pPr>
    <w:rPr>
      <w:rFonts w:ascii="Arial" w:hAnsi="Arial" w:cs="Arial"/>
      <w:bCs/>
      <w:kern w:val="28"/>
      <w:sz w:val="32"/>
      <w:szCs w:val="32"/>
    </w:rPr>
  </w:style>
  <w:style w:type="table" w:styleId="11">
    <w:name w:val="Table 3D effects 1"/>
    <w:basedOn w:val="a4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29">
    <w:name w:val="Table 3D effects 2"/>
    <w:basedOn w:val="a4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8">
    <w:name w:val="Table 3D effects 3"/>
    <w:basedOn w:val="a4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">
    <w:name w:val="Table Classic 1"/>
    <w:basedOn w:val="a4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a">
    <w:name w:val="Table Classic 2"/>
    <w:basedOn w:val="a4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39">
    <w:name w:val="Table Classic 3"/>
    <w:basedOn w:val="a4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45">
    <w:name w:val="Table Classic 4"/>
    <w:basedOn w:val="a4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3">
    <w:name w:val="Table Colorful 1"/>
    <w:basedOn w:val="a4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2b">
    <w:name w:val="Table Colorful 2"/>
    <w:basedOn w:val="a4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3a">
    <w:name w:val="Table Colorful 3"/>
    <w:basedOn w:val="a4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4">
    <w:name w:val="Table Columns 1"/>
    <w:basedOn w:val="a4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c">
    <w:name w:val="Table Columns 2"/>
    <w:basedOn w:val="a4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b">
    <w:name w:val="Table Columns 3"/>
    <w:basedOn w:val="a4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46">
    <w:name w:val="Table Columns 4"/>
    <w:basedOn w:val="a4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b">
    <w:name w:val="Table Contemporary"/>
    <w:basedOn w:val="a4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affc">
    <w:name w:val="Table Elegant"/>
    <w:basedOn w:val="a4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affd">
    <w:name w:val="Table Grid"/>
    <w:basedOn w:val="a4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Grid 1"/>
    <w:basedOn w:val="a4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2d">
    <w:name w:val="Table Grid 2"/>
    <w:basedOn w:val="a4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c">
    <w:name w:val="Table Grid 3"/>
    <w:basedOn w:val="a4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47">
    <w:name w:val="Table Grid 4"/>
    <w:basedOn w:val="a4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56">
    <w:name w:val="Table Grid 5"/>
    <w:basedOn w:val="a4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61">
    <w:name w:val="Table Grid 6"/>
    <w:basedOn w:val="a4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71">
    <w:name w:val="Table Grid 7"/>
    <w:basedOn w:val="a4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81">
    <w:name w:val="Table Grid 8"/>
    <w:basedOn w:val="a4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-1">
    <w:name w:val="Table List 1"/>
    <w:basedOn w:val="a4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e">
    <w:name w:val="Table List 2"/>
    <w:basedOn w:val="a4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d">
    <w:name w:val="Table List 3"/>
    <w:basedOn w:val="a4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48">
    <w:name w:val="Table List 4"/>
    <w:basedOn w:val="a4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-5">
    <w:name w:val="Table List 5"/>
    <w:basedOn w:val="a4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-6">
    <w:name w:val="Table List 6"/>
    <w:basedOn w:val="a4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-7">
    <w:name w:val="Table List 7"/>
    <w:basedOn w:val="a4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-8">
    <w:name w:val="Table List 8"/>
    <w:basedOn w:val="a4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affe">
    <w:name w:val="table of authorities"/>
    <w:basedOn w:val="a1"/>
    <w:next w:val="a1"/>
    <w:qFormat/>
    <w:pPr>
      <w:ind w:leftChars="200" w:left="420"/>
    </w:pPr>
  </w:style>
  <w:style w:type="paragraph" w:styleId="afff">
    <w:name w:val="table of figures"/>
    <w:basedOn w:val="a1"/>
    <w:next w:val="a1"/>
    <w:qFormat/>
    <w:pPr>
      <w:ind w:leftChars="200" w:left="200" w:hangingChars="200" w:hanging="200"/>
    </w:pPr>
  </w:style>
  <w:style w:type="table" w:styleId="afff0">
    <w:name w:val="Table Professional"/>
    <w:basedOn w:val="a4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6">
    <w:name w:val="Table Simple 1"/>
    <w:basedOn w:val="a4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2f">
    <w:name w:val="Table Simple 2"/>
    <w:basedOn w:val="a4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3e">
    <w:name w:val="Table Simple 3"/>
    <w:basedOn w:val="a4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7">
    <w:name w:val="Table Subtle 1"/>
    <w:basedOn w:val="a4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f0">
    <w:name w:val="Table Subtle 2"/>
    <w:basedOn w:val="a4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afff1">
    <w:name w:val="Table Theme"/>
    <w:basedOn w:val="a4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4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-2">
    <w:name w:val="Table Web 2"/>
    <w:basedOn w:val="a4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-3">
    <w:name w:val="Table Web 3"/>
    <w:basedOn w:val="a4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afff2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Cs/>
      <w:sz w:val="32"/>
      <w:szCs w:val="32"/>
    </w:rPr>
  </w:style>
  <w:style w:type="paragraph" w:styleId="afff3">
    <w:name w:val="toa heading"/>
    <w:basedOn w:val="a1"/>
    <w:next w:val="a1"/>
    <w:qFormat/>
    <w:pPr>
      <w:spacing w:before="120"/>
    </w:pPr>
    <w:rPr>
      <w:rFonts w:ascii="Arial" w:hAnsi="Arial" w:cs="Arial"/>
      <w:szCs w:val="24"/>
    </w:rPr>
  </w:style>
  <w:style w:type="paragraph" w:styleId="18">
    <w:name w:val="toc 1"/>
    <w:basedOn w:val="a1"/>
    <w:next w:val="a1"/>
    <w:qFormat/>
  </w:style>
  <w:style w:type="paragraph" w:styleId="2f1">
    <w:name w:val="toc 2"/>
    <w:basedOn w:val="a1"/>
    <w:next w:val="a1"/>
    <w:qFormat/>
    <w:pPr>
      <w:ind w:leftChars="200" w:left="420"/>
    </w:pPr>
  </w:style>
  <w:style w:type="paragraph" w:styleId="3f">
    <w:name w:val="toc 3"/>
    <w:basedOn w:val="a1"/>
    <w:next w:val="a1"/>
    <w:qFormat/>
    <w:pPr>
      <w:spacing w:line="252" w:lineRule="exact"/>
      <w:ind w:left="982"/>
    </w:pPr>
    <w:rPr>
      <w:rFonts w:eastAsia="Microsoft Sans Serif" w:cs="Microsoft Sans Serif"/>
      <w:szCs w:val="22"/>
      <w:lang w:eastAsia="en-US"/>
    </w:rPr>
  </w:style>
  <w:style w:type="paragraph" w:styleId="49">
    <w:name w:val="toc 4"/>
    <w:basedOn w:val="a1"/>
    <w:next w:val="a1"/>
    <w:qFormat/>
    <w:pPr>
      <w:ind w:leftChars="600" w:left="1260"/>
    </w:pPr>
  </w:style>
  <w:style w:type="paragraph" w:styleId="57">
    <w:name w:val="toc 5"/>
    <w:basedOn w:val="a1"/>
    <w:next w:val="a1"/>
    <w:qFormat/>
    <w:pPr>
      <w:ind w:leftChars="800" w:left="1680"/>
    </w:pPr>
  </w:style>
  <w:style w:type="paragraph" w:styleId="62">
    <w:name w:val="toc 6"/>
    <w:basedOn w:val="a1"/>
    <w:next w:val="a1"/>
    <w:qFormat/>
    <w:pPr>
      <w:ind w:leftChars="1000" w:left="2100"/>
    </w:pPr>
  </w:style>
  <w:style w:type="paragraph" w:styleId="72">
    <w:name w:val="toc 7"/>
    <w:basedOn w:val="a1"/>
    <w:next w:val="a1"/>
    <w:qFormat/>
    <w:pPr>
      <w:ind w:leftChars="1200" w:left="2520"/>
    </w:pPr>
  </w:style>
  <w:style w:type="paragraph" w:styleId="82">
    <w:name w:val="toc 8"/>
    <w:basedOn w:val="a1"/>
    <w:next w:val="a1"/>
    <w:qFormat/>
    <w:pPr>
      <w:ind w:leftChars="1400" w:left="2940"/>
    </w:pPr>
  </w:style>
  <w:style w:type="paragraph" w:styleId="91">
    <w:name w:val="toc 9"/>
    <w:basedOn w:val="a1"/>
    <w:next w:val="a1"/>
    <w:qFormat/>
    <w:pPr>
      <w:ind w:leftChars="1600" w:left="3360"/>
    </w:pPr>
  </w:style>
  <w:style w:type="table" w:styleId="afff4">
    <w:name w:val="Light Shading"/>
    <w:basedOn w:val="a4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9">
    <w:name w:val="Light Shading Accent 1"/>
    <w:basedOn w:val="a4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2f2">
    <w:name w:val="Light Shading Accent 2"/>
    <w:basedOn w:val="a4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3f0">
    <w:name w:val="Light Shading Accent 3"/>
    <w:basedOn w:val="a4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4a">
    <w:name w:val="Light Shading Accent 4"/>
    <w:basedOn w:val="a4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58">
    <w:name w:val="Light Shading Accent 5"/>
    <w:basedOn w:val="a4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63">
    <w:name w:val="Light Shading Accent 6"/>
    <w:basedOn w:val="a4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f5">
    <w:name w:val="Light List"/>
    <w:basedOn w:val="a4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1a">
    <w:name w:val="Light List Accent 1"/>
    <w:basedOn w:val="a4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2f3">
    <w:name w:val="Light List Accent 2"/>
    <w:basedOn w:val="a4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3f1">
    <w:name w:val="Light List Accent 3"/>
    <w:basedOn w:val="a4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4b">
    <w:name w:val="Light List Accent 4"/>
    <w:basedOn w:val="a4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59">
    <w:name w:val="Light List Accent 5"/>
    <w:basedOn w:val="a4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64">
    <w:name w:val="Light List Accent 6"/>
    <w:basedOn w:val="a4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6">
    <w:name w:val="Light Grid"/>
    <w:basedOn w:val="a4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1b">
    <w:name w:val="Light Grid Accent 1"/>
    <w:basedOn w:val="a4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2f4">
    <w:name w:val="Light Grid Accent 2"/>
    <w:basedOn w:val="a4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3f2">
    <w:name w:val="Light Grid Accent 3"/>
    <w:basedOn w:val="a4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4c">
    <w:name w:val="Light Grid Accent 4"/>
    <w:basedOn w:val="a4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5a">
    <w:name w:val="Light Grid Accent 5"/>
    <w:basedOn w:val="a4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65">
    <w:name w:val="Light Grid Accent 6"/>
    <w:basedOn w:val="a4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1c">
    <w:name w:val="Medium Shading 1"/>
    <w:basedOn w:val="a4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10">
    <w:name w:val="Medium Shading 1 Accent 1"/>
    <w:basedOn w:val="a4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20">
    <w:name w:val="Medium Shading 1 Accent 2"/>
    <w:basedOn w:val="a4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30">
    <w:name w:val="Medium Shading 1 Accent 3"/>
    <w:basedOn w:val="a4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40">
    <w:name w:val="Medium Shading 1 Accent 4"/>
    <w:basedOn w:val="a4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0">
    <w:name w:val="Medium Shading 1 Accent 5"/>
    <w:basedOn w:val="a4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a4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5">
    <w:name w:val="Medium Shading 2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210">
    <w:name w:val="Medium Shading 2 Accent 1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220">
    <w:name w:val="Medium Shading 2 Accent 2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230">
    <w:name w:val="Medium Shading 2 Accent 3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240">
    <w:name w:val="Medium Shading 2 Accent 4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250">
    <w:name w:val="Medium Shading 2 Accent 5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260">
    <w:name w:val="Medium Shading 2 Accent 6"/>
    <w:basedOn w:val="a4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1d">
    <w:name w:val="Medium List 1"/>
    <w:basedOn w:val="a4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11">
    <w:name w:val="Medium List 1 Accent 1"/>
    <w:basedOn w:val="a4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21">
    <w:name w:val="Medium List 1 Accent 2"/>
    <w:basedOn w:val="a4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31">
    <w:name w:val="Medium List 1 Accent 3"/>
    <w:basedOn w:val="a4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41">
    <w:name w:val="Medium List 1 Accent 4"/>
    <w:basedOn w:val="a4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51">
    <w:name w:val="Medium List 1 Accent 5"/>
    <w:basedOn w:val="a4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61">
    <w:name w:val="Medium List 1 Accent 6"/>
    <w:basedOn w:val="a4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f6">
    <w:name w:val="Medium List 2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11">
    <w:name w:val="Medium List 2 Accent 1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21">
    <w:name w:val="Medium List 2 Accent 2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31">
    <w:name w:val="Medium List 2 Accent 3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41">
    <w:name w:val="Medium List 2 Accent 4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51">
    <w:name w:val="Medium List 2 Accent 5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61">
    <w:name w:val="Medium List 2 Accent 6"/>
    <w:basedOn w:val="a4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e">
    <w:name w:val="Medium Grid 1"/>
    <w:basedOn w:val="a4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12">
    <w:name w:val="Medium Grid 1 Accent 1"/>
    <w:basedOn w:val="a4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22">
    <w:name w:val="Medium Grid 1 Accent 2"/>
    <w:basedOn w:val="a4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32">
    <w:name w:val="Medium Grid 1 Accent 3"/>
    <w:basedOn w:val="a4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42">
    <w:name w:val="Medium Grid 1 Accent 4"/>
    <w:basedOn w:val="a4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52">
    <w:name w:val="Medium Grid 1 Accent 5"/>
    <w:basedOn w:val="a4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62">
    <w:name w:val="Medium Grid 1 Accent 6"/>
    <w:basedOn w:val="a4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f7">
    <w:name w:val="Medium Grid 2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1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22">
    <w:name w:val="Medium Grid 2 Accent 2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32">
    <w:name w:val="Medium Grid 2 Accent 3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42">
    <w:name w:val="Medium Grid 2 Accent 4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52">
    <w:name w:val="Medium Grid 2 Accent 5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62">
    <w:name w:val="Medium Grid 2 Accent 6"/>
    <w:basedOn w:val="a4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f3">
    <w:name w:val="Medium Grid 3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10">
    <w:name w:val="Medium Grid 3 Accent 1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20">
    <w:name w:val="Medium Grid 3 Accent 2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30">
    <w:name w:val="Medium Grid 3 Accent 3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40">
    <w:name w:val="Medium Grid 3 Accent 4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50">
    <w:name w:val="Medium Grid 3 Accent 5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60">
    <w:name w:val="Medium Grid 3 Accent 6"/>
    <w:basedOn w:val="a4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afff7">
    <w:name w:val="Dark List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1f">
    <w:name w:val="Dark List Accent 1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f8">
    <w:name w:val="Dark List Accent 2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3f4">
    <w:name w:val="Dark List Accent 3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4d">
    <w:name w:val="Dark List Accent 4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5b">
    <w:name w:val="Dark List Accent 5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66">
    <w:name w:val="Dark List Accent 6"/>
    <w:basedOn w:val="a4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8">
    <w:name w:val="Colorful Shading"/>
    <w:basedOn w:val="a4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f0">
    <w:name w:val="Colorful Shading Accent 1"/>
    <w:basedOn w:val="a4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f9">
    <w:name w:val="Colorful Shading Accent 2"/>
    <w:basedOn w:val="a4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3f5">
    <w:name w:val="Colorful Shading Accent 3"/>
    <w:basedOn w:val="a4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4e">
    <w:name w:val="Colorful Shading Accent 4"/>
    <w:basedOn w:val="a4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c">
    <w:name w:val="Colorful Shading Accent 5"/>
    <w:basedOn w:val="a4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67">
    <w:name w:val="Colorful Shading Accent 6"/>
    <w:basedOn w:val="a4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9">
    <w:name w:val="Colorful List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1f1">
    <w:name w:val="Colorful List Accent 1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fa">
    <w:name w:val="Colorful List Accent 2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3f6">
    <w:name w:val="Colorful List Accent 3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4f">
    <w:name w:val="Colorful List Accent 4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d">
    <w:name w:val="Colorful List Accent 5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68">
    <w:name w:val="Colorful List Accent 6"/>
    <w:basedOn w:val="a4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a">
    <w:name w:val="Colorful Grid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f2">
    <w:name w:val="Colorful Grid Accent 1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fb">
    <w:name w:val="Colorful Grid Accent 2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3f7">
    <w:name w:val="Colorful Grid Accent 3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4f0">
    <w:name w:val="Colorful Grid Accent 4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5e">
    <w:name w:val="Colorful Grid Accent 5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69">
    <w:name w:val="Colorful Grid Accent 6"/>
    <w:basedOn w:val="a4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TableParagraph">
    <w:name w:val="Table Paragraph"/>
    <w:basedOn w:val="a1"/>
    <w:uiPriority w:val="1"/>
    <w:qFormat/>
    <w:rPr>
      <w:rFonts w:ascii="Inconsolata" w:eastAsia="Arial" w:hAnsi="Inconsolata" w:cs="Inconsolata"/>
      <w:lang w:val="en-US"/>
    </w:rPr>
  </w:style>
  <w:style w:type="character" w:customStyle="1" w:styleId="32">
    <w:name w:val="Заголовок 3 Знак"/>
    <w:link w:val="31"/>
    <w:qFormat/>
    <w:rPr>
      <w:rFonts w:ascii="Liberation Serif" w:eastAsia="DejaVu Sans" w:hAnsi="Liberation Serif" w:cs="FreeSans"/>
      <w:b/>
      <w:bCs/>
      <w:color w:val="auto"/>
      <w:kern w:val="2"/>
      <w:sz w:val="28"/>
      <w:szCs w:val="28"/>
      <w:lang w:val="uk-UA" w:eastAsia="zh-CN" w:bidi="hi-IN"/>
    </w:rPr>
  </w:style>
  <w:style w:type="paragraph" w:customStyle="1" w:styleId="afffb">
    <w:name w:val="Вміст таблиці"/>
    <w:basedOn w:val="a1"/>
    <w:qFormat/>
    <w:pPr>
      <w:suppressLineNumbers/>
    </w:pPr>
  </w:style>
  <w:style w:type="paragraph" w:styleId="afffc">
    <w:name w:val="List Paragraph"/>
    <w:basedOn w:val="a1"/>
    <w:uiPriority w:val="1"/>
    <w:qFormat/>
    <w:pPr>
      <w:ind w:left="144" w:firstLine="566"/>
      <w:jc w:val="both"/>
    </w:pPr>
    <w:rPr>
      <w:rFonts w:eastAsia="Microsoft Sans Serif" w:cs="Microsoft Sans Serif"/>
      <w:szCs w:val="22"/>
      <w:lang w:eastAsia="en-US"/>
    </w:rPr>
  </w:style>
  <w:style w:type="paragraph" w:customStyle="1" w:styleId="P68B1DB1-BodyText16">
    <w:name w:val="P68B1DB1-BodyText16"/>
    <w:basedOn w:val="a2"/>
    <w:qFormat/>
    <w:rPr>
      <w:rFonts w:eastAsia="Cambria" w:cs="Cambria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1056</Characters>
  <Application>Microsoft Office Word</Application>
  <DocSecurity>0</DocSecurity>
  <Lines>70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mx-linux</dc:creator>
  <cp:lastModifiedBy>Кузічев Микола Миколайович</cp:lastModifiedBy>
  <cp:revision>2</cp:revision>
  <dcterms:created xsi:type="dcterms:W3CDTF">2025-11-08T10:37:00Z</dcterms:created>
  <dcterms:modified xsi:type="dcterms:W3CDTF">2025-11-08T10:37:00Z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1058-11.1.0.11723</vt:lpwstr>
  </property>
</Properties>
</file>